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581" w:rsidRPr="00AF2C24" w:rsidRDefault="00D01581" w:rsidP="00D01581">
      <w:pPr>
        <w:spacing w:before="100" w:beforeAutospacing="1" w:after="100" w:afterAutospacing="1" w:line="240" w:lineRule="auto"/>
        <w:jc w:val="center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AF2C24">
        <w:rPr>
          <w:rFonts w:ascii="Arial" w:hAnsi="Arial" w:cs="Arial"/>
          <w:b/>
          <w:bCs/>
          <w:color w:val="0000FF"/>
          <w:sz w:val="36"/>
          <w:szCs w:val="36"/>
          <w:u w:val="single"/>
        </w:rPr>
        <w:t>AUTISM SOCIETY OF INDIA</w:t>
      </w:r>
    </w:p>
    <w:p w:rsidR="00D01581" w:rsidRDefault="00D01581" w:rsidP="00595012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595012" w:rsidRPr="00AF2C24" w:rsidRDefault="00595012" w:rsidP="00595012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AF2C24">
        <w:rPr>
          <w:rFonts w:ascii="Arial" w:hAnsi="Arial" w:cs="Arial"/>
          <w:b/>
          <w:bCs/>
          <w:sz w:val="20"/>
          <w:szCs w:val="20"/>
        </w:rPr>
        <w:t xml:space="preserve">Registered Under </w:t>
      </w:r>
      <w:proofErr w:type="gramStart"/>
      <w:r w:rsidRPr="00AF2C24">
        <w:rPr>
          <w:rFonts w:ascii="Arial" w:hAnsi="Arial" w:cs="Arial"/>
          <w:b/>
          <w:bCs/>
          <w:sz w:val="20"/>
          <w:szCs w:val="20"/>
        </w:rPr>
        <w:t>The</w:t>
      </w:r>
      <w:proofErr w:type="gramEnd"/>
      <w:r w:rsidRPr="00AF2C24">
        <w:rPr>
          <w:rFonts w:ascii="Arial" w:hAnsi="Arial" w:cs="Arial"/>
          <w:b/>
          <w:bCs/>
          <w:sz w:val="20"/>
          <w:szCs w:val="20"/>
        </w:rPr>
        <w:t xml:space="preserve"> Karnataka Societies Registration Act 1960</w:t>
      </w:r>
    </w:p>
    <w:p w:rsidR="00595012" w:rsidRPr="00AF2C24" w:rsidRDefault="00595012" w:rsidP="00595012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proofErr w:type="spellStart"/>
      <w:r w:rsidRPr="00AF2C24">
        <w:rPr>
          <w:rFonts w:ascii="Arial" w:hAnsi="Arial" w:cs="Arial"/>
          <w:b/>
          <w:bCs/>
          <w:sz w:val="20"/>
          <w:szCs w:val="20"/>
        </w:rPr>
        <w:t>Regn</w:t>
      </w:r>
      <w:proofErr w:type="spellEnd"/>
      <w:r w:rsidRPr="00AF2C24">
        <w:rPr>
          <w:rFonts w:ascii="Arial" w:hAnsi="Arial" w:cs="Arial"/>
          <w:b/>
          <w:bCs/>
          <w:sz w:val="20"/>
          <w:szCs w:val="20"/>
        </w:rPr>
        <w:t xml:space="preserve"> No.BLU-S160-2006-07</w:t>
      </w:r>
    </w:p>
    <w:p w:rsidR="004D05D4" w:rsidRPr="004D05D4" w:rsidRDefault="004D05D4" w:rsidP="004D05D4">
      <w:pPr>
        <w:shd w:val="clear" w:color="auto" w:fill="FFFFFF"/>
        <w:spacing w:after="0" w:line="315" w:lineRule="atLeast"/>
        <w:jc w:val="center"/>
        <w:textAlignment w:val="baseline"/>
        <w:rPr>
          <w:rFonts w:ascii="PT Sans" w:hAnsi="PT Sans"/>
          <w:color w:val="444444"/>
          <w:sz w:val="18"/>
          <w:szCs w:val="18"/>
        </w:rPr>
      </w:pPr>
      <w:r w:rsidRPr="004D05D4">
        <w:rPr>
          <w:rFonts w:ascii="inherit" w:hAnsi="inherit"/>
          <w:b/>
          <w:bCs/>
          <w:color w:val="444444"/>
          <w:sz w:val="18"/>
          <w:szCs w:val="18"/>
          <w:bdr w:val="none" w:sz="0" w:space="0" w:color="auto" w:frame="1"/>
        </w:rPr>
        <w:t> </w:t>
      </w:r>
    </w:p>
    <w:p w:rsidR="004D05D4" w:rsidRPr="004D05D4" w:rsidRDefault="004C0379" w:rsidP="004D05D4">
      <w:pPr>
        <w:shd w:val="clear" w:color="auto" w:fill="FFFFFF"/>
        <w:spacing w:after="300" w:line="315" w:lineRule="atLeast"/>
        <w:textAlignment w:val="baseline"/>
        <w:rPr>
          <w:rFonts w:ascii="PT Sans" w:hAnsi="PT Sans"/>
          <w:color w:val="444444"/>
          <w:sz w:val="18"/>
          <w:szCs w:val="18"/>
        </w:rPr>
      </w:pPr>
      <w:r>
        <w:rPr>
          <w:rFonts w:ascii="PT Sans" w:hAnsi="PT Sans"/>
          <w:color w:val="444444"/>
          <w:sz w:val="18"/>
          <w:szCs w:val="18"/>
        </w:rPr>
        <w:t>Date: 21 October 2015</w:t>
      </w:r>
      <w:r w:rsidR="004D05D4" w:rsidRPr="004D05D4">
        <w:rPr>
          <w:rFonts w:ascii="PT Sans" w:hAnsi="PT Sans"/>
          <w:color w:val="444444"/>
          <w:sz w:val="18"/>
          <w:szCs w:val="18"/>
        </w:rPr>
        <w:t>,</w:t>
      </w:r>
    </w:p>
    <w:p w:rsidR="004D05D4" w:rsidRPr="004D05D4" w:rsidRDefault="004D05D4" w:rsidP="004D05D4">
      <w:pPr>
        <w:shd w:val="clear" w:color="auto" w:fill="FFFFFF"/>
        <w:spacing w:after="0" w:line="315" w:lineRule="atLeast"/>
        <w:jc w:val="center"/>
        <w:textAlignment w:val="baseline"/>
        <w:rPr>
          <w:rFonts w:ascii="PT Sans" w:hAnsi="PT Sans"/>
          <w:color w:val="444444"/>
          <w:sz w:val="18"/>
          <w:szCs w:val="18"/>
        </w:rPr>
      </w:pPr>
      <w:r w:rsidRPr="004D05D4">
        <w:rPr>
          <w:rFonts w:ascii="inherit" w:hAnsi="inherit"/>
          <w:b/>
          <w:bCs/>
          <w:color w:val="444444"/>
          <w:sz w:val="18"/>
          <w:szCs w:val="18"/>
          <w:bdr w:val="none" w:sz="0" w:space="0" w:color="auto" w:frame="1"/>
        </w:rPr>
        <w:t> </w:t>
      </w:r>
    </w:p>
    <w:p w:rsidR="004D05D4" w:rsidRPr="004D05D4" w:rsidRDefault="004D05D4" w:rsidP="004D05D4">
      <w:pPr>
        <w:shd w:val="clear" w:color="auto" w:fill="FFFFFF"/>
        <w:spacing w:after="0" w:line="315" w:lineRule="atLeast"/>
        <w:jc w:val="center"/>
        <w:textAlignment w:val="baseline"/>
        <w:rPr>
          <w:rFonts w:ascii="PT Sans" w:hAnsi="PT Sans"/>
          <w:color w:val="444444"/>
          <w:sz w:val="18"/>
          <w:szCs w:val="18"/>
        </w:rPr>
      </w:pPr>
      <w:r w:rsidRPr="004D05D4">
        <w:rPr>
          <w:rFonts w:ascii="inherit" w:hAnsi="inherit"/>
          <w:b/>
          <w:bCs/>
          <w:color w:val="444444"/>
          <w:sz w:val="18"/>
          <w:szCs w:val="18"/>
          <w:bdr w:val="none" w:sz="0" w:space="0" w:color="auto" w:frame="1"/>
        </w:rPr>
        <w:t>Notice of Election to Management Committee</w:t>
      </w:r>
    </w:p>
    <w:p w:rsidR="004D05D4" w:rsidRPr="004D05D4" w:rsidRDefault="004D05D4" w:rsidP="004D05D4">
      <w:pPr>
        <w:shd w:val="clear" w:color="auto" w:fill="FFFFFF"/>
        <w:spacing w:after="300" w:line="315" w:lineRule="atLeast"/>
        <w:textAlignment w:val="baseline"/>
        <w:rPr>
          <w:rFonts w:ascii="PT Sans" w:hAnsi="PT Sans"/>
          <w:color w:val="444444"/>
          <w:sz w:val="18"/>
          <w:szCs w:val="18"/>
        </w:rPr>
      </w:pPr>
      <w:r w:rsidRPr="004D05D4">
        <w:rPr>
          <w:rFonts w:ascii="PT Sans" w:hAnsi="PT Sans"/>
          <w:color w:val="444444"/>
          <w:sz w:val="18"/>
          <w:szCs w:val="18"/>
        </w:rPr>
        <w:t xml:space="preserve">Pursuant to the Notice dated </w:t>
      </w:r>
      <w:r w:rsidR="00D22365">
        <w:rPr>
          <w:rFonts w:ascii="PT Sans" w:hAnsi="PT Sans"/>
          <w:color w:val="444444"/>
          <w:sz w:val="18"/>
          <w:szCs w:val="18"/>
        </w:rPr>
        <w:t>Oct 20, 2015</w:t>
      </w:r>
      <w:r w:rsidRPr="004D05D4">
        <w:rPr>
          <w:rFonts w:ascii="PT Sans" w:hAnsi="PT Sans"/>
          <w:color w:val="444444"/>
          <w:sz w:val="18"/>
          <w:szCs w:val="18"/>
        </w:rPr>
        <w:t xml:space="preserve"> regarding the Annual General Body Meeting of the Association scheduled for </w:t>
      </w:r>
      <w:r w:rsidR="00D22365">
        <w:rPr>
          <w:rFonts w:ascii="PT Sans" w:hAnsi="PT Sans"/>
          <w:color w:val="444444"/>
          <w:sz w:val="18"/>
          <w:szCs w:val="18"/>
        </w:rPr>
        <w:t>Nov 22, 2015</w:t>
      </w:r>
      <w:r w:rsidRPr="004D05D4">
        <w:rPr>
          <w:rFonts w:ascii="PT Sans" w:hAnsi="PT Sans"/>
          <w:color w:val="444444"/>
          <w:sz w:val="18"/>
          <w:szCs w:val="18"/>
        </w:rPr>
        <w:t>, nominatio</w:t>
      </w:r>
      <w:r w:rsidR="00905EA9">
        <w:rPr>
          <w:rFonts w:ascii="PT Sans" w:hAnsi="PT Sans"/>
          <w:color w:val="444444"/>
          <w:sz w:val="18"/>
          <w:szCs w:val="18"/>
        </w:rPr>
        <w:t xml:space="preserve">ns are called for election </w:t>
      </w:r>
      <w:proofErr w:type="gramStart"/>
      <w:r w:rsidR="00905EA9">
        <w:rPr>
          <w:rFonts w:ascii="PT Sans" w:hAnsi="PT Sans"/>
          <w:color w:val="444444"/>
          <w:sz w:val="18"/>
          <w:szCs w:val="18"/>
        </w:rPr>
        <w:t>of  24</w:t>
      </w:r>
      <w:proofErr w:type="gramEnd"/>
      <w:r w:rsidRPr="004D05D4">
        <w:rPr>
          <w:rFonts w:ascii="PT Sans" w:hAnsi="PT Sans"/>
          <w:color w:val="444444"/>
          <w:sz w:val="18"/>
          <w:szCs w:val="18"/>
        </w:rPr>
        <w:t xml:space="preserve"> </w:t>
      </w:r>
      <w:r w:rsidR="00905EA9" w:rsidRPr="00905EA9">
        <w:rPr>
          <w:rFonts w:ascii="PT Sans" w:hAnsi="PT Sans"/>
          <w:color w:val="444444"/>
          <w:sz w:val="18"/>
          <w:szCs w:val="18"/>
        </w:rPr>
        <w:t>GOVERNING BODY (EXECUTIVE COUNCIL)</w:t>
      </w:r>
      <w:r w:rsidR="00905EA9">
        <w:rPr>
          <w:rFonts w:ascii="PT Sans" w:hAnsi="PT Sans"/>
          <w:color w:val="444444"/>
          <w:sz w:val="18"/>
          <w:szCs w:val="18"/>
        </w:rPr>
        <w:t xml:space="preserve"> Members </w:t>
      </w:r>
      <w:r w:rsidRPr="004D05D4">
        <w:rPr>
          <w:rFonts w:ascii="PT Sans" w:hAnsi="PT Sans"/>
          <w:color w:val="444444"/>
          <w:sz w:val="18"/>
          <w:szCs w:val="18"/>
        </w:rPr>
        <w:t>of the Association for the next term.</w:t>
      </w:r>
    </w:p>
    <w:p w:rsidR="004D05D4" w:rsidRPr="004D05D4" w:rsidRDefault="004D05D4" w:rsidP="004D05D4">
      <w:pPr>
        <w:shd w:val="clear" w:color="auto" w:fill="FFFFFF"/>
        <w:spacing w:after="300" w:line="315" w:lineRule="atLeast"/>
        <w:textAlignment w:val="baseline"/>
        <w:rPr>
          <w:rFonts w:ascii="PT Sans" w:hAnsi="PT Sans"/>
          <w:color w:val="444444"/>
          <w:sz w:val="18"/>
          <w:szCs w:val="18"/>
        </w:rPr>
      </w:pPr>
      <w:r w:rsidRPr="004D05D4">
        <w:rPr>
          <w:rFonts w:ascii="PT Sans" w:hAnsi="PT Sans"/>
          <w:color w:val="444444"/>
          <w:sz w:val="18"/>
          <w:szCs w:val="18"/>
        </w:rPr>
        <w:t>The following is the election schedule:</w:t>
      </w:r>
    </w:p>
    <w:p w:rsidR="004D05D4" w:rsidRPr="004D05D4" w:rsidRDefault="004D05D4" w:rsidP="004D05D4">
      <w:pPr>
        <w:shd w:val="clear" w:color="auto" w:fill="FFFFFF"/>
        <w:spacing w:after="300" w:line="315" w:lineRule="atLeast"/>
        <w:textAlignment w:val="baseline"/>
        <w:rPr>
          <w:rFonts w:ascii="PT Sans" w:hAnsi="PT Sans"/>
          <w:color w:val="444444"/>
          <w:sz w:val="18"/>
          <w:szCs w:val="18"/>
        </w:rPr>
      </w:pPr>
      <w:r w:rsidRPr="004D05D4">
        <w:rPr>
          <w:rFonts w:ascii="PT Sans" w:hAnsi="PT Sans"/>
          <w:color w:val="444444"/>
          <w:sz w:val="18"/>
          <w:szCs w:val="18"/>
        </w:rPr>
        <w:t> </w:t>
      </w:r>
    </w:p>
    <w:p w:rsidR="004D05D4" w:rsidRPr="004D05D4" w:rsidRDefault="004D05D4" w:rsidP="004D05D4">
      <w:pPr>
        <w:numPr>
          <w:ilvl w:val="0"/>
          <w:numId w:val="11"/>
        </w:numPr>
        <w:shd w:val="clear" w:color="auto" w:fill="FFFFFF"/>
        <w:spacing w:after="0" w:line="315" w:lineRule="atLeast"/>
        <w:ind w:left="0"/>
        <w:textAlignment w:val="baseline"/>
        <w:rPr>
          <w:rFonts w:ascii="inherit" w:hAnsi="inherit"/>
          <w:color w:val="444444"/>
          <w:sz w:val="18"/>
          <w:szCs w:val="18"/>
        </w:rPr>
      </w:pPr>
      <w:r w:rsidRPr="004D05D4">
        <w:rPr>
          <w:rFonts w:ascii="inherit" w:hAnsi="inherit"/>
          <w:color w:val="444444"/>
          <w:sz w:val="18"/>
          <w:szCs w:val="18"/>
        </w:rPr>
        <w:t> Starting date for Nominations.          </w:t>
      </w:r>
      <w:r w:rsidR="00FE5C31">
        <w:rPr>
          <w:rFonts w:ascii="inherit" w:hAnsi="inherit"/>
          <w:color w:val="444444"/>
          <w:sz w:val="18"/>
          <w:szCs w:val="18"/>
        </w:rPr>
        <w:t>   11-00 A.M. Friday           30</w:t>
      </w:r>
      <w:r w:rsidRPr="004D05D4">
        <w:rPr>
          <w:rFonts w:ascii="inherit" w:hAnsi="inherit"/>
          <w:color w:val="444444"/>
          <w:sz w:val="18"/>
          <w:szCs w:val="18"/>
        </w:rPr>
        <w:t xml:space="preserve"> </w:t>
      </w:r>
      <w:r w:rsidR="00FE5C31">
        <w:rPr>
          <w:rFonts w:ascii="inherit" w:hAnsi="inherit"/>
          <w:color w:val="444444"/>
          <w:sz w:val="18"/>
          <w:szCs w:val="18"/>
        </w:rPr>
        <w:t>Oct 2015</w:t>
      </w:r>
    </w:p>
    <w:p w:rsidR="004D05D4" w:rsidRPr="004D05D4" w:rsidRDefault="004D05D4" w:rsidP="004D05D4">
      <w:pPr>
        <w:numPr>
          <w:ilvl w:val="0"/>
          <w:numId w:val="11"/>
        </w:numPr>
        <w:shd w:val="clear" w:color="auto" w:fill="FFFFFF"/>
        <w:spacing w:after="0" w:line="315" w:lineRule="atLeast"/>
        <w:ind w:left="0"/>
        <w:textAlignment w:val="baseline"/>
        <w:rPr>
          <w:rFonts w:ascii="inherit" w:hAnsi="inherit"/>
          <w:color w:val="444444"/>
          <w:sz w:val="18"/>
          <w:szCs w:val="18"/>
        </w:rPr>
      </w:pPr>
      <w:r w:rsidRPr="004D05D4">
        <w:rPr>
          <w:rFonts w:ascii="inherit" w:hAnsi="inherit"/>
          <w:color w:val="444444"/>
          <w:sz w:val="18"/>
          <w:szCs w:val="18"/>
        </w:rPr>
        <w:t> Closure of Nominations.                        5-00 P.M. Mon</w:t>
      </w:r>
      <w:r w:rsidR="00FE5C31">
        <w:rPr>
          <w:rFonts w:ascii="inherit" w:hAnsi="inherit"/>
          <w:color w:val="444444"/>
          <w:sz w:val="18"/>
          <w:szCs w:val="18"/>
        </w:rPr>
        <w:t>day          19</w:t>
      </w:r>
      <w:r w:rsidRPr="004D05D4">
        <w:rPr>
          <w:rFonts w:ascii="inherit" w:hAnsi="inherit"/>
          <w:color w:val="444444"/>
          <w:sz w:val="18"/>
          <w:szCs w:val="18"/>
        </w:rPr>
        <w:t xml:space="preserve"> </w:t>
      </w:r>
      <w:r w:rsidR="00FE5C31">
        <w:rPr>
          <w:rFonts w:ascii="inherit" w:hAnsi="inherit"/>
          <w:color w:val="444444"/>
          <w:sz w:val="18"/>
          <w:szCs w:val="18"/>
        </w:rPr>
        <w:t>Nov  2015</w:t>
      </w:r>
    </w:p>
    <w:p w:rsidR="004D05D4" w:rsidRPr="004D05D4" w:rsidRDefault="004D05D4" w:rsidP="004D05D4">
      <w:pPr>
        <w:numPr>
          <w:ilvl w:val="0"/>
          <w:numId w:val="11"/>
        </w:numPr>
        <w:shd w:val="clear" w:color="auto" w:fill="FFFFFF"/>
        <w:spacing w:after="0" w:line="315" w:lineRule="atLeast"/>
        <w:ind w:left="0"/>
        <w:textAlignment w:val="baseline"/>
        <w:rPr>
          <w:rFonts w:ascii="inherit" w:hAnsi="inherit"/>
          <w:color w:val="444444"/>
          <w:sz w:val="18"/>
          <w:szCs w:val="18"/>
        </w:rPr>
      </w:pPr>
      <w:r w:rsidRPr="004D05D4">
        <w:rPr>
          <w:rFonts w:ascii="inherit" w:hAnsi="inherit"/>
          <w:color w:val="444444"/>
          <w:sz w:val="18"/>
          <w:szCs w:val="18"/>
        </w:rPr>
        <w:t>Last date for withdrawal of nomination:  </w:t>
      </w:r>
      <w:r w:rsidR="00905EA9">
        <w:rPr>
          <w:rFonts w:ascii="inherit" w:hAnsi="inherit"/>
          <w:color w:val="444444"/>
          <w:sz w:val="18"/>
          <w:szCs w:val="18"/>
        </w:rPr>
        <w:t>5-00 P.M.  Friday             20</w:t>
      </w:r>
      <w:r w:rsidRPr="004D05D4">
        <w:rPr>
          <w:rFonts w:ascii="inherit" w:hAnsi="inherit"/>
          <w:color w:val="444444"/>
          <w:sz w:val="18"/>
          <w:szCs w:val="18"/>
        </w:rPr>
        <w:t xml:space="preserve"> </w:t>
      </w:r>
      <w:r w:rsidR="00905EA9">
        <w:rPr>
          <w:rFonts w:ascii="inherit" w:hAnsi="inherit"/>
          <w:color w:val="444444"/>
          <w:sz w:val="18"/>
          <w:szCs w:val="18"/>
        </w:rPr>
        <w:t>Nov 2015</w:t>
      </w:r>
    </w:p>
    <w:p w:rsidR="00FE5C31" w:rsidRDefault="004D05D4" w:rsidP="00FE5C31">
      <w:pPr>
        <w:numPr>
          <w:ilvl w:val="0"/>
          <w:numId w:val="11"/>
        </w:numPr>
        <w:shd w:val="clear" w:color="auto" w:fill="FFFFFF"/>
        <w:spacing w:after="0" w:line="315" w:lineRule="atLeast"/>
        <w:ind w:left="0"/>
        <w:textAlignment w:val="baseline"/>
        <w:rPr>
          <w:rFonts w:ascii="inherit" w:hAnsi="inherit"/>
          <w:color w:val="444444"/>
          <w:sz w:val="18"/>
          <w:szCs w:val="18"/>
        </w:rPr>
      </w:pPr>
      <w:r w:rsidRPr="004D05D4">
        <w:rPr>
          <w:rFonts w:ascii="inherit" w:hAnsi="inherit"/>
          <w:color w:val="444444"/>
          <w:sz w:val="18"/>
          <w:szCs w:val="18"/>
        </w:rPr>
        <w:t>Election Day:                                            </w:t>
      </w:r>
      <w:r w:rsidR="00FE5C31">
        <w:rPr>
          <w:rFonts w:ascii="inherit" w:hAnsi="inherit"/>
          <w:color w:val="444444"/>
          <w:sz w:val="18"/>
          <w:szCs w:val="18"/>
        </w:rPr>
        <w:t>             Sunday           22</w:t>
      </w:r>
      <w:r w:rsidRPr="004D05D4">
        <w:rPr>
          <w:rFonts w:ascii="inherit" w:hAnsi="inherit"/>
          <w:color w:val="444444"/>
          <w:sz w:val="18"/>
          <w:szCs w:val="18"/>
        </w:rPr>
        <w:t xml:space="preserve"> </w:t>
      </w:r>
      <w:r w:rsidR="00FE5C31">
        <w:rPr>
          <w:rFonts w:ascii="inherit" w:hAnsi="inherit"/>
          <w:color w:val="444444"/>
          <w:sz w:val="18"/>
          <w:szCs w:val="18"/>
        </w:rPr>
        <w:t>Nov 2015</w:t>
      </w:r>
    </w:p>
    <w:p w:rsidR="00FE5C31" w:rsidRDefault="00FE5C31" w:rsidP="00FE5C31">
      <w:pPr>
        <w:shd w:val="clear" w:color="auto" w:fill="FFFFFF"/>
        <w:spacing w:after="0" w:line="315" w:lineRule="atLeast"/>
        <w:textAlignment w:val="baseline"/>
        <w:rPr>
          <w:rFonts w:ascii="inherit" w:hAnsi="inherit"/>
          <w:color w:val="444444"/>
          <w:sz w:val="18"/>
          <w:szCs w:val="18"/>
        </w:rPr>
      </w:pPr>
    </w:p>
    <w:p w:rsidR="00A7305E" w:rsidRDefault="00A7305E" w:rsidP="004D05D4">
      <w:pPr>
        <w:shd w:val="clear" w:color="auto" w:fill="FFFFFF"/>
        <w:spacing w:after="300" w:line="315" w:lineRule="atLeast"/>
        <w:textAlignment w:val="baseline"/>
        <w:rPr>
          <w:rFonts w:ascii="PT Sans" w:hAnsi="PT Sans"/>
          <w:color w:val="444444"/>
          <w:sz w:val="18"/>
          <w:szCs w:val="18"/>
        </w:rPr>
      </w:pPr>
    </w:p>
    <w:p w:rsidR="004D05D4" w:rsidRDefault="004D05D4" w:rsidP="004D05D4">
      <w:pPr>
        <w:shd w:val="clear" w:color="auto" w:fill="FFFFFF"/>
        <w:spacing w:after="300" w:line="315" w:lineRule="atLeast"/>
        <w:textAlignment w:val="baseline"/>
        <w:rPr>
          <w:rFonts w:ascii="PT Sans" w:hAnsi="PT Sans"/>
          <w:color w:val="444444"/>
          <w:szCs w:val="18"/>
        </w:rPr>
      </w:pPr>
      <w:r w:rsidRPr="00B75F95">
        <w:rPr>
          <w:rFonts w:ascii="PT Sans" w:hAnsi="PT Sans"/>
          <w:color w:val="444444"/>
          <w:szCs w:val="18"/>
        </w:rPr>
        <w:t>President</w:t>
      </w:r>
    </w:p>
    <w:p w:rsidR="007D4664" w:rsidRPr="00B75F95" w:rsidRDefault="007D4664" w:rsidP="004D05D4">
      <w:pPr>
        <w:shd w:val="clear" w:color="auto" w:fill="FFFFFF"/>
        <w:spacing w:after="300" w:line="315" w:lineRule="atLeast"/>
        <w:textAlignment w:val="baseline"/>
        <w:rPr>
          <w:rFonts w:ascii="PT Sans" w:hAnsi="PT Sans"/>
          <w:color w:val="444444"/>
          <w:szCs w:val="18"/>
        </w:rPr>
      </w:pPr>
      <w:r>
        <w:rPr>
          <w:rFonts w:ascii="PT Sans" w:hAnsi="PT Sans"/>
          <w:color w:val="444444"/>
          <w:szCs w:val="18"/>
        </w:rPr>
        <w:t>Autism Society of India</w:t>
      </w:r>
    </w:p>
    <w:p w:rsidR="00B75F95" w:rsidRDefault="00B75F95" w:rsidP="004D05D4">
      <w:pPr>
        <w:shd w:val="clear" w:color="auto" w:fill="FFFFFF"/>
        <w:spacing w:after="300" w:line="315" w:lineRule="atLeast"/>
        <w:textAlignment w:val="baseline"/>
      </w:pPr>
    </w:p>
    <w:p w:rsidR="00B75F95" w:rsidRDefault="00B75F95" w:rsidP="004D05D4">
      <w:pPr>
        <w:shd w:val="clear" w:color="auto" w:fill="FFFFFF"/>
        <w:spacing w:after="300" w:line="315" w:lineRule="atLeast"/>
        <w:textAlignment w:val="baseline"/>
      </w:pPr>
    </w:p>
    <w:p w:rsidR="00B75F95" w:rsidRDefault="00B75F95" w:rsidP="004D05D4">
      <w:pPr>
        <w:shd w:val="clear" w:color="auto" w:fill="FFFFFF"/>
        <w:spacing w:after="300" w:line="315" w:lineRule="atLeast"/>
        <w:textAlignment w:val="baseline"/>
      </w:pPr>
    </w:p>
    <w:p w:rsidR="00B75F95" w:rsidRDefault="00B75F95" w:rsidP="004D05D4">
      <w:pPr>
        <w:shd w:val="clear" w:color="auto" w:fill="FFFFFF"/>
        <w:spacing w:after="300" w:line="315" w:lineRule="atLeast"/>
        <w:textAlignment w:val="baseline"/>
      </w:pPr>
    </w:p>
    <w:p w:rsidR="00B75F95" w:rsidRDefault="00B75F95" w:rsidP="004D05D4">
      <w:pPr>
        <w:shd w:val="clear" w:color="auto" w:fill="FFFFFF"/>
        <w:spacing w:after="300" w:line="315" w:lineRule="atLeast"/>
        <w:textAlignment w:val="baseline"/>
      </w:pPr>
    </w:p>
    <w:p w:rsidR="00B75F95" w:rsidRDefault="00B75F95" w:rsidP="004D05D4">
      <w:pPr>
        <w:shd w:val="clear" w:color="auto" w:fill="FFFFFF"/>
        <w:spacing w:after="300" w:line="315" w:lineRule="atLeast"/>
        <w:textAlignment w:val="baseline"/>
      </w:pPr>
    </w:p>
    <w:p w:rsidR="003F6E68" w:rsidRPr="00A551DD" w:rsidRDefault="00A85F63" w:rsidP="004D05D4">
      <w:pPr>
        <w:shd w:val="clear" w:color="auto" w:fill="FFFFFF"/>
        <w:spacing w:after="300" w:line="315" w:lineRule="atLeast"/>
        <w:textAlignment w:val="baseline"/>
        <w:rPr>
          <w:rFonts w:ascii="Verdana" w:hAnsi="Verdana"/>
          <w:b/>
          <w:sz w:val="20"/>
          <w:szCs w:val="20"/>
        </w:rPr>
      </w:pPr>
      <w:r w:rsidRPr="00A551DD">
        <w:rPr>
          <w:rFonts w:ascii="Verdana" w:hAnsi="Verdana"/>
          <w:b/>
          <w:sz w:val="20"/>
          <w:szCs w:val="20"/>
        </w:rPr>
        <w:lastRenderedPageBreak/>
        <w:t xml:space="preserve">Form of nomination paper for election to the post of the Members </w:t>
      </w:r>
      <w:r w:rsidR="003F6E68" w:rsidRPr="00A551DD">
        <w:rPr>
          <w:rFonts w:ascii="Verdana" w:hAnsi="Verdana"/>
          <w:b/>
          <w:color w:val="444444"/>
          <w:sz w:val="20"/>
          <w:szCs w:val="20"/>
        </w:rPr>
        <w:t xml:space="preserve">GOVERNING BODY (EXECUTIVE COUNCIL) of </w:t>
      </w:r>
      <w:r w:rsidR="003F6E68" w:rsidRPr="00A551DD">
        <w:rPr>
          <w:rFonts w:ascii="Verdana" w:hAnsi="Verdana"/>
          <w:b/>
          <w:sz w:val="20"/>
          <w:szCs w:val="20"/>
        </w:rPr>
        <w:t xml:space="preserve">Autism Society of </w:t>
      </w:r>
      <w:proofErr w:type="gramStart"/>
      <w:r w:rsidR="003F6E68" w:rsidRPr="00A551DD">
        <w:rPr>
          <w:rFonts w:ascii="Verdana" w:hAnsi="Verdana"/>
          <w:b/>
          <w:sz w:val="20"/>
          <w:szCs w:val="20"/>
        </w:rPr>
        <w:t>India(</w:t>
      </w:r>
      <w:proofErr w:type="gramEnd"/>
      <w:r w:rsidR="003F6E68" w:rsidRPr="00A551DD">
        <w:rPr>
          <w:rFonts w:ascii="Verdana" w:hAnsi="Verdana"/>
          <w:b/>
          <w:sz w:val="20"/>
          <w:szCs w:val="20"/>
        </w:rPr>
        <w:t>ASI), for the period from 2015 to 2017</w:t>
      </w:r>
    </w:p>
    <w:p w:rsidR="003F6E68" w:rsidRPr="00813C28" w:rsidRDefault="00A85F63" w:rsidP="004D05D4">
      <w:pPr>
        <w:shd w:val="clear" w:color="auto" w:fill="FFFFFF"/>
        <w:spacing w:after="300" w:line="315" w:lineRule="atLeast"/>
        <w:textAlignment w:val="baseline"/>
        <w:rPr>
          <w:rFonts w:ascii="Verdana" w:hAnsi="Verdana"/>
          <w:sz w:val="20"/>
          <w:szCs w:val="20"/>
        </w:rPr>
      </w:pPr>
      <w:r w:rsidRPr="008E2D57">
        <w:rPr>
          <w:rFonts w:ascii="Verdana" w:hAnsi="Verdana"/>
          <w:b/>
          <w:sz w:val="20"/>
          <w:szCs w:val="20"/>
        </w:rPr>
        <w:t>Name of the Candidate</w:t>
      </w:r>
      <w:r w:rsidRPr="00813C28">
        <w:rPr>
          <w:rFonts w:ascii="Verdana" w:hAnsi="Verdana"/>
          <w:sz w:val="20"/>
          <w:szCs w:val="20"/>
        </w:rPr>
        <w:t xml:space="preserve"> ________________________________________ </w:t>
      </w:r>
    </w:p>
    <w:p w:rsidR="003F6E68" w:rsidRPr="00813C28" w:rsidRDefault="00A85F63" w:rsidP="004D05D4">
      <w:pPr>
        <w:shd w:val="clear" w:color="auto" w:fill="FFFFFF"/>
        <w:spacing w:after="300" w:line="315" w:lineRule="atLeast"/>
        <w:textAlignment w:val="baseline"/>
        <w:rPr>
          <w:rFonts w:ascii="Verdana" w:hAnsi="Verdana"/>
          <w:sz w:val="20"/>
          <w:szCs w:val="20"/>
        </w:rPr>
      </w:pPr>
      <w:r w:rsidRPr="00813C28">
        <w:rPr>
          <w:rFonts w:ascii="Verdana" w:hAnsi="Verdana"/>
          <w:sz w:val="20"/>
          <w:szCs w:val="20"/>
        </w:rPr>
        <w:t xml:space="preserve">Address of the Candidate ________________________________________ ________________________________________ ________________________________________ </w:t>
      </w:r>
    </w:p>
    <w:p w:rsidR="003F6E68" w:rsidRPr="00813C28" w:rsidRDefault="00A85F63" w:rsidP="004D05D4">
      <w:pPr>
        <w:shd w:val="clear" w:color="auto" w:fill="FFFFFF"/>
        <w:spacing w:after="300" w:line="315" w:lineRule="atLeast"/>
        <w:textAlignment w:val="baseline"/>
        <w:rPr>
          <w:rFonts w:ascii="Verdana" w:hAnsi="Verdana"/>
          <w:sz w:val="20"/>
          <w:szCs w:val="20"/>
        </w:rPr>
      </w:pPr>
      <w:r w:rsidRPr="008E2D57">
        <w:rPr>
          <w:rFonts w:ascii="Verdana" w:hAnsi="Verdana"/>
          <w:b/>
          <w:sz w:val="20"/>
          <w:szCs w:val="20"/>
        </w:rPr>
        <w:t>Name of the Proposer</w:t>
      </w:r>
      <w:r w:rsidRPr="00813C28">
        <w:rPr>
          <w:rFonts w:ascii="Verdana" w:hAnsi="Verdana"/>
          <w:sz w:val="20"/>
          <w:szCs w:val="20"/>
        </w:rPr>
        <w:t xml:space="preserve"> ________________________________________ </w:t>
      </w:r>
    </w:p>
    <w:p w:rsidR="003F6E68" w:rsidRPr="00813C28" w:rsidRDefault="00A85F63" w:rsidP="003F6E68">
      <w:pPr>
        <w:shd w:val="clear" w:color="auto" w:fill="FFFFFF"/>
        <w:spacing w:after="300" w:line="315" w:lineRule="atLeast"/>
        <w:textAlignment w:val="baseline"/>
        <w:rPr>
          <w:rFonts w:ascii="Verdana" w:hAnsi="Verdana"/>
          <w:sz w:val="20"/>
          <w:szCs w:val="20"/>
        </w:rPr>
      </w:pPr>
      <w:r w:rsidRPr="00813C28">
        <w:rPr>
          <w:rFonts w:ascii="Verdana" w:hAnsi="Verdana"/>
          <w:sz w:val="20"/>
          <w:szCs w:val="20"/>
        </w:rPr>
        <w:t xml:space="preserve">Address of the Proposer________________________________________ ________________________________________ ________________________________________ </w:t>
      </w:r>
    </w:p>
    <w:p w:rsidR="003F6E68" w:rsidRPr="00813C28" w:rsidRDefault="00A85F63" w:rsidP="004D05D4">
      <w:pPr>
        <w:shd w:val="clear" w:color="auto" w:fill="FFFFFF"/>
        <w:spacing w:after="300" w:line="315" w:lineRule="atLeast"/>
        <w:textAlignment w:val="baseline"/>
        <w:rPr>
          <w:rFonts w:ascii="Verdana" w:hAnsi="Verdana"/>
          <w:sz w:val="20"/>
          <w:szCs w:val="20"/>
        </w:rPr>
      </w:pPr>
      <w:r w:rsidRPr="008E2D57">
        <w:rPr>
          <w:rFonts w:ascii="Verdana" w:hAnsi="Verdana"/>
          <w:b/>
          <w:sz w:val="20"/>
          <w:szCs w:val="20"/>
        </w:rPr>
        <w:t>Name of the Seconder</w:t>
      </w:r>
      <w:r w:rsidRPr="00813C28">
        <w:rPr>
          <w:rFonts w:ascii="Verdana" w:hAnsi="Verdana"/>
          <w:sz w:val="20"/>
          <w:szCs w:val="20"/>
        </w:rPr>
        <w:t xml:space="preserve"> ________________________________________ </w:t>
      </w:r>
    </w:p>
    <w:p w:rsidR="0025691C" w:rsidRPr="00813C28" w:rsidRDefault="00A85F63" w:rsidP="004D05D4">
      <w:pPr>
        <w:shd w:val="clear" w:color="auto" w:fill="FFFFFF"/>
        <w:spacing w:after="300" w:line="315" w:lineRule="atLeast"/>
        <w:textAlignment w:val="baseline"/>
        <w:rPr>
          <w:rFonts w:ascii="Verdana" w:hAnsi="Verdana"/>
          <w:sz w:val="20"/>
          <w:szCs w:val="20"/>
        </w:rPr>
      </w:pPr>
      <w:r w:rsidRPr="00813C28">
        <w:rPr>
          <w:rFonts w:ascii="Verdana" w:hAnsi="Verdana"/>
          <w:sz w:val="20"/>
          <w:szCs w:val="20"/>
        </w:rPr>
        <w:t xml:space="preserve">Address of the Seconder ________________________________________ ________________________________________ ________________________________________ </w:t>
      </w:r>
    </w:p>
    <w:p w:rsidR="008E2D57" w:rsidRDefault="008E2D57" w:rsidP="004D05D4">
      <w:pPr>
        <w:shd w:val="clear" w:color="auto" w:fill="FFFFFF"/>
        <w:spacing w:after="300" w:line="315" w:lineRule="atLeast"/>
        <w:textAlignment w:val="baseline"/>
        <w:rPr>
          <w:rFonts w:ascii="Verdana" w:hAnsi="Verdana"/>
          <w:sz w:val="20"/>
          <w:szCs w:val="20"/>
        </w:rPr>
      </w:pPr>
    </w:p>
    <w:p w:rsidR="0025691C" w:rsidRPr="00813C28" w:rsidRDefault="00A85F63" w:rsidP="008E2D57">
      <w:pPr>
        <w:shd w:val="clear" w:color="auto" w:fill="FFFFFF"/>
        <w:spacing w:after="0" w:line="315" w:lineRule="atLeast"/>
        <w:textAlignment w:val="baseline"/>
        <w:rPr>
          <w:rFonts w:ascii="Verdana" w:hAnsi="Verdana"/>
          <w:sz w:val="20"/>
          <w:szCs w:val="20"/>
        </w:rPr>
      </w:pPr>
      <w:r w:rsidRPr="00813C28">
        <w:rPr>
          <w:rFonts w:ascii="Verdana" w:hAnsi="Verdana"/>
          <w:sz w:val="20"/>
          <w:szCs w:val="20"/>
        </w:rPr>
        <w:t xml:space="preserve">(Signature of the Seconder) </w:t>
      </w:r>
      <w:r w:rsidR="00813C28">
        <w:rPr>
          <w:rFonts w:ascii="Verdana" w:hAnsi="Verdana"/>
          <w:sz w:val="20"/>
          <w:szCs w:val="20"/>
        </w:rPr>
        <w:tab/>
      </w:r>
      <w:r w:rsidR="00813C28">
        <w:rPr>
          <w:rFonts w:ascii="Verdana" w:hAnsi="Verdana"/>
          <w:sz w:val="20"/>
          <w:szCs w:val="20"/>
        </w:rPr>
        <w:tab/>
      </w:r>
      <w:r w:rsidR="00813C28">
        <w:rPr>
          <w:rFonts w:ascii="Verdana" w:hAnsi="Verdana"/>
          <w:sz w:val="20"/>
          <w:szCs w:val="20"/>
        </w:rPr>
        <w:tab/>
      </w:r>
      <w:r w:rsidR="00813C28">
        <w:rPr>
          <w:rFonts w:ascii="Verdana" w:hAnsi="Verdana"/>
          <w:sz w:val="20"/>
          <w:szCs w:val="20"/>
        </w:rPr>
        <w:tab/>
      </w:r>
      <w:r w:rsidRPr="00813C28">
        <w:rPr>
          <w:rFonts w:ascii="Verdana" w:hAnsi="Verdana"/>
          <w:sz w:val="20"/>
          <w:szCs w:val="20"/>
        </w:rPr>
        <w:t xml:space="preserve">(Signature of the Proposer) </w:t>
      </w:r>
    </w:p>
    <w:p w:rsidR="0025691C" w:rsidRPr="00813C28" w:rsidRDefault="00A85F63" w:rsidP="008E2D57">
      <w:pPr>
        <w:shd w:val="clear" w:color="auto" w:fill="FFFFFF"/>
        <w:spacing w:after="0" w:line="315" w:lineRule="atLeast"/>
        <w:textAlignment w:val="baseline"/>
        <w:rPr>
          <w:rFonts w:ascii="Verdana" w:hAnsi="Verdana"/>
          <w:sz w:val="20"/>
          <w:szCs w:val="20"/>
        </w:rPr>
      </w:pPr>
      <w:proofErr w:type="gramStart"/>
      <w:r w:rsidRPr="00813C28">
        <w:rPr>
          <w:rFonts w:ascii="Verdana" w:hAnsi="Verdana"/>
          <w:sz w:val="20"/>
          <w:szCs w:val="20"/>
        </w:rPr>
        <w:t>Place :</w:t>
      </w:r>
      <w:proofErr w:type="gramEnd"/>
      <w:r w:rsidRPr="00813C28">
        <w:rPr>
          <w:rFonts w:ascii="Verdana" w:hAnsi="Verdana"/>
          <w:sz w:val="20"/>
          <w:szCs w:val="20"/>
        </w:rPr>
        <w:t xml:space="preserve"> </w:t>
      </w:r>
      <w:r w:rsidR="00813C28">
        <w:rPr>
          <w:rFonts w:ascii="Verdana" w:hAnsi="Verdana"/>
          <w:sz w:val="20"/>
          <w:szCs w:val="20"/>
        </w:rPr>
        <w:tab/>
      </w:r>
      <w:r w:rsidR="00813C28">
        <w:rPr>
          <w:rFonts w:ascii="Verdana" w:hAnsi="Verdana"/>
          <w:sz w:val="20"/>
          <w:szCs w:val="20"/>
        </w:rPr>
        <w:tab/>
      </w:r>
      <w:r w:rsidRPr="00813C28">
        <w:rPr>
          <w:rFonts w:ascii="Verdana" w:hAnsi="Verdana"/>
          <w:sz w:val="20"/>
          <w:szCs w:val="20"/>
        </w:rPr>
        <w:t xml:space="preserve">Date : </w:t>
      </w:r>
      <w:r w:rsidR="00813C28">
        <w:rPr>
          <w:rFonts w:ascii="Verdana" w:hAnsi="Verdana"/>
          <w:sz w:val="20"/>
          <w:szCs w:val="20"/>
        </w:rPr>
        <w:tab/>
      </w:r>
      <w:r w:rsidR="00813C28">
        <w:rPr>
          <w:rFonts w:ascii="Verdana" w:hAnsi="Verdana"/>
          <w:sz w:val="20"/>
          <w:szCs w:val="20"/>
        </w:rPr>
        <w:tab/>
      </w:r>
      <w:r w:rsidR="00813C28">
        <w:rPr>
          <w:rFonts w:ascii="Verdana" w:hAnsi="Verdana"/>
          <w:sz w:val="20"/>
          <w:szCs w:val="20"/>
        </w:rPr>
        <w:tab/>
      </w:r>
      <w:r w:rsidR="00813C28">
        <w:rPr>
          <w:rFonts w:ascii="Verdana" w:hAnsi="Verdana"/>
          <w:sz w:val="20"/>
          <w:szCs w:val="20"/>
        </w:rPr>
        <w:tab/>
      </w:r>
      <w:r w:rsidR="00813C28">
        <w:rPr>
          <w:rFonts w:ascii="Verdana" w:hAnsi="Verdana"/>
          <w:sz w:val="20"/>
          <w:szCs w:val="20"/>
        </w:rPr>
        <w:tab/>
      </w:r>
      <w:r w:rsidR="00813C28" w:rsidRPr="00813C28">
        <w:rPr>
          <w:rFonts w:ascii="Verdana" w:hAnsi="Verdana"/>
          <w:sz w:val="20"/>
          <w:szCs w:val="20"/>
        </w:rPr>
        <w:t xml:space="preserve">Place : </w:t>
      </w:r>
      <w:r w:rsidR="00813C28">
        <w:rPr>
          <w:rFonts w:ascii="Verdana" w:hAnsi="Verdana"/>
          <w:sz w:val="20"/>
          <w:szCs w:val="20"/>
        </w:rPr>
        <w:tab/>
      </w:r>
      <w:r w:rsidR="00813C28">
        <w:rPr>
          <w:rFonts w:ascii="Verdana" w:hAnsi="Verdana"/>
          <w:sz w:val="20"/>
          <w:szCs w:val="20"/>
        </w:rPr>
        <w:tab/>
      </w:r>
      <w:r w:rsidR="00813C28" w:rsidRPr="00813C28">
        <w:rPr>
          <w:rFonts w:ascii="Verdana" w:hAnsi="Verdana"/>
          <w:sz w:val="20"/>
          <w:szCs w:val="20"/>
        </w:rPr>
        <w:t>Date :</w:t>
      </w:r>
    </w:p>
    <w:p w:rsidR="0025691C" w:rsidRPr="00813C28" w:rsidRDefault="00A85F63" w:rsidP="004D05D4">
      <w:pPr>
        <w:shd w:val="clear" w:color="auto" w:fill="FFFFFF"/>
        <w:spacing w:after="300" w:line="315" w:lineRule="atLeast"/>
        <w:textAlignment w:val="baseline"/>
        <w:rPr>
          <w:rFonts w:ascii="Verdana" w:hAnsi="Verdana"/>
          <w:sz w:val="20"/>
          <w:szCs w:val="20"/>
        </w:rPr>
      </w:pPr>
      <w:r w:rsidRPr="00813C28">
        <w:rPr>
          <w:rFonts w:ascii="Verdana" w:hAnsi="Verdana"/>
          <w:sz w:val="20"/>
          <w:szCs w:val="20"/>
        </w:rPr>
        <w:t xml:space="preserve">*Strike out whichever is not applicable </w:t>
      </w:r>
    </w:p>
    <w:p w:rsidR="0025691C" w:rsidRPr="00813C28" w:rsidRDefault="00A85F63" w:rsidP="004D05D4">
      <w:pPr>
        <w:shd w:val="clear" w:color="auto" w:fill="FFFFFF"/>
        <w:spacing w:after="300" w:line="315" w:lineRule="atLeast"/>
        <w:textAlignment w:val="baseline"/>
        <w:rPr>
          <w:rFonts w:ascii="Verdana" w:hAnsi="Verdana"/>
          <w:sz w:val="20"/>
          <w:szCs w:val="20"/>
        </w:rPr>
      </w:pPr>
      <w:r w:rsidRPr="00813C28">
        <w:rPr>
          <w:rFonts w:ascii="Verdana" w:hAnsi="Verdana"/>
          <w:sz w:val="20"/>
          <w:szCs w:val="20"/>
        </w:rPr>
        <w:t xml:space="preserve">DECLARATION BY THE CANDIDATE </w:t>
      </w:r>
    </w:p>
    <w:p w:rsidR="00FE369B" w:rsidRPr="00813C28" w:rsidRDefault="00A85F63" w:rsidP="004D05D4">
      <w:pPr>
        <w:shd w:val="clear" w:color="auto" w:fill="FFFFFF"/>
        <w:spacing w:after="300" w:line="315" w:lineRule="atLeast"/>
        <w:textAlignment w:val="baseline"/>
        <w:rPr>
          <w:rFonts w:ascii="Verdana" w:hAnsi="Verdana"/>
          <w:sz w:val="20"/>
          <w:szCs w:val="20"/>
        </w:rPr>
      </w:pPr>
      <w:r w:rsidRPr="00813C28">
        <w:rPr>
          <w:rFonts w:ascii="Verdana" w:hAnsi="Verdana"/>
          <w:sz w:val="20"/>
          <w:szCs w:val="20"/>
        </w:rPr>
        <w:t xml:space="preserve">I, Shri / </w:t>
      </w:r>
      <w:proofErr w:type="spellStart"/>
      <w:r w:rsidRPr="00813C28">
        <w:rPr>
          <w:rFonts w:ascii="Verdana" w:hAnsi="Verdana"/>
          <w:sz w:val="20"/>
          <w:szCs w:val="20"/>
        </w:rPr>
        <w:t>Shrimati</w:t>
      </w:r>
      <w:proofErr w:type="spellEnd"/>
      <w:r w:rsidRPr="00813C28">
        <w:rPr>
          <w:rFonts w:ascii="Verdana" w:hAnsi="Verdana"/>
          <w:sz w:val="20"/>
          <w:szCs w:val="20"/>
        </w:rPr>
        <w:t xml:space="preserve"> ________________________________________ hereby signify my willingness to serve as a Member of </w:t>
      </w:r>
      <w:r w:rsidR="00FE369B" w:rsidRPr="00813C28">
        <w:rPr>
          <w:rFonts w:ascii="Verdana" w:hAnsi="Verdana"/>
          <w:color w:val="444444"/>
          <w:sz w:val="20"/>
          <w:szCs w:val="20"/>
        </w:rPr>
        <w:t xml:space="preserve">GOVERNING BODY (EXECUTIVE COUNCIL)  of </w:t>
      </w:r>
      <w:r w:rsidR="00FE369B" w:rsidRPr="00813C28">
        <w:rPr>
          <w:rFonts w:ascii="Verdana" w:hAnsi="Verdana"/>
          <w:sz w:val="20"/>
          <w:szCs w:val="20"/>
        </w:rPr>
        <w:t xml:space="preserve">Autism Society of India(ASI), </w:t>
      </w:r>
      <w:r w:rsidRPr="00813C28">
        <w:rPr>
          <w:rFonts w:ascii="Verdana" w:hAnsi="Verdana"/>
          <w:sz w:val="20"/>
          <w:szCs w:val="20"/>
        </w:rPr>
        <w:t xml:space="preserve">, if I am elected to the said post. </w:t>
      </w:r>
    </w:p>
    <w:p w:rsidR="00FE369B" w:rsidRPr="00813C28" w:rsidRDefault="00A85F63" w:rsidP="004D05D4">
      <w:pPr>
        <w:shd w:val="clear" w:color="auto" w:fill="FFFFFF"/>
        <w:spacing w:after="300" w:line="315" w:lineRule="atLeast"/>
        <w:textAlignment w:val="baseline"/>
        <w:rPr>
          <w:rFonts w:ascii="Verdana" w:hAnsi="Verdana"/>
          <w:sz w:val="20"/>
          <w:szCs w:val="20"/>
        </w:rPr>
      </w:pPr>
      <w:proofErr w:type="gramStart"/>
      <w:r w:rsidRPr="00813C28">
        <w:rPr>
          <w:rFonts w:ascii="Verdana" w:hAnsi="Verdana"/>
          <w:sz w:val="20"/>
          <w:szCs w:val="20"/>
        </w:rPr>
        <w:t>Place :</w:t>
      </w:r>
      <w:proofErr w:type="gramEnd"/>
      <w:r w:rsidRPr="00813C28">
        <w:rPr>
          <w:rFonts w:ascii="Verdana" w:hAnsi="Verdana"/>
          <w:sz w:val="20"/>
          <w:szCs w:val="20"/>
        </w:rPr>
        <w:t xml:space="preserve"> </w:t>
      </w:r>
      <w:r w:rsidR="00B053D9">
        <w:rPr>
          <w:rFonts w:ascii="Verdana" w:hAnsi="Verdana"/>
          <w:sz w:val="20"/>
          <w:szCs w:val="20"/>
        </w:rPr>
        <w:tab/>
      </w:r>
      <w:r w:rsidR="00B053D9">
        <w:rPr>
          <w:rFonts w:ascii="Verdana" w:hAnsi="Verdana"/>
          <w:sz w:val="20"/>
          <w:szCs w:val="20"/>
        </w:rPr>
        <w:tab/>
      </w:r>
      <w:r w:rsidR="00B053D9">
        <w:rPr>
          <w:rFonts w:ascii="Verdana" w:hAnsi="Verdana"/>
          <w:sz w:val="20"/>
          <w:szCs w:val="20"/>
        </w:rPr>
        <w:tab/>
      </w:r>
      <w:r w:rsidR="00B053D9">
        <w:rPr>
          <w:rFonts w:ascii="Verdana" w:hAnsi="Verdana"/>
          <w:sz w:val="20"/>
          <w:szCs w:val="20"/>
        </w:rPr>
        <w:tab/>
      </w:r>
      <w:r w:rsidR="00B053D9">
        <w:rPr>
          <w:rFonts w:ascii="Verdana" w:hAnsi="Verdana"/>
          <w:sz w:val="20"/>
          <w:szCs w:val="20"/>
        </w:rPr>
        <w:tab/>
      </w:r>
      <w:r w:rsidR="00B053D9">
        <w:rPr>
          <w:rFonts w:ascii="Verdana" w:hAnsi="Verdana"/>
          <w:sz w:val="20"/>
          <w:szCs w:val="20"/>
        </w:rPr>
        <w:tab/>
      </w:r>
      <w:r w:rsidR="00B053D9">
        <w:rPr>
          <w:rFonts w:ascii="Verdana" w:hAnsi="Verdana"/>
          <w:sz w:val="20"/>
          <w:szCs w:val="20"/>
        </w:rPr>
        <w:tab/>
      </w:r>
      <w:r w:rsidR="00B053D9">
        <w:rPr>
          <w:rFonts w:ascii="Verdana" w:hAnsi="Verdana"/>
          <w:sz w:val="20"/>
          <w:szCs w:val="20"/>
        </w:rPr>
        <w:tab/>
      </w:r>
      <w:r w:rsidRPr="00813C28">
        <w:rPr>
          <w:rFonts w:ascii="Verdana" w:hAnsi="Verdana"/>
          <w:sz w:val="20"/>
          <w:szCs w:val="20"/>
        </w:rPr>
        <w:t xml:space="preserve">Date : </w:t>
      </w:r>
    </w:p>
    <w:p w:rsidR="004F1351" w:rsidRDefault="004F1351" w:rsidP="004D05D4">
      <w:pPr>
        <w:shd w:val="clear" w:color="auto" w:fill="FFFFFF"/>
        <w:spacing w:after="300" w:line="315" w:lineRule="atLeast"/>
        <w:textAlignment w:val="baseline"/>
        <w:rPr>
          <w:rFonts w:ascii="Verdana" w:hAnsi="Verdana"/>
          <w:sz w:val="20"/>
          <w:szCs w:val="20"/>
        </w:rPr>
      </w:pPr>
    </w:p>
    <w:p w:rsidR="00A85F63" w:rsidRPr="00813C28" w:rsidRDefault="00A85F63" w:rsidP="004D05D4">
      <w:pPr>
        <w:shd w:val="clear" w:color="auto" w:fill="FFFFFF"/>
        <w:spacing w:after="300" w:line="315" w:lineRule="atLeast"/>
        <w:textAlignment w:val="baseline"/>
        <w:rPr>
          <w:rFonts w:ascii="Verdana" w:hAnsi="Verdana"/>
          <w:color w:val="444444"/>
          <w:sz w:val="20"/>
          <w:szCs w:val="20"/>
        </w:rPr>
      </w:pPr>
      <w:r w:rsidRPr="00813C28">
        <w:rPr>
          <w:rFonts w:ascii="Verdana" w:hAnsi="Verdana"/>
          <w:sz w:val="20"/>
          <w:szCs w:val="20"/>
        </w:rPr>
        <w:t>(Signature of the Candidate)</w:t>
      </w:r>
    </w:p>
    <w:sectPr w:rsidR="00A85F63" w:rsidRPr="00813C28" w:rsidSect="00A52659">
      <w:pgSz w:w="12240" w:h="15840" w:code="1"/>
      <w:pgMar w:top="216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16B7" w:rsidRDefault="00EC16B7">
      <w:r>
        <w:separator/>
      </w:r>
    </w:p>
  </w:endnote>
  <w:endnote w:type="continuationSeparator" w:id="0">
    <w:p w:rsidR="00EC16B7" w:rsidRDefault="00EC16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PT Sans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16B7" w:rsidRDefault="00EC16B7">
      <w:r>
        <w:separator/>
      </w:r>
    </w:p>
  </w:footnote>
  <w:footnote w:type="continuationSeparator" w:id="0">
    <w:p w:rsidR="00EC16B7" w:rsidRDefault="00EC16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036E64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82858B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05256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FF447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2E96A95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0E814B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F5ACA3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5102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00489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D767A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2625229"/>
    <w:multiLevelType w:val="multilevel"/>
    <w:tmpl w:val="8856CF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5D4"/>
    <w:rsid w:val="00086192"/>
    <w:rsid w:val="000B7DA8"/>
    <w:rsid w:val="000F2F1D"/>
    <w:rsid w:val="00105B65"/>
    <w:rsid w:val="0013733D"/>
    <w:rsid w:val="00165240"/>
    <w:rsid w:val="001B0EB0"/>
    <w:rsid w:val="001C39C4"/>
    <w:rsid w:val="001C3B37"/>
    <w:rsid w:val="001D185A"/>
    <w:rsid w:val="00204EBD"/>
    <w:rsid w:val="0021430B"/>
    <w:rsid w:val="00255735"/>
    <w:rsid w:val="0025691C"/>
    <w:rsid w:val="00267CC0"/>
    <w:rsid w:val="00272AE7"/>
    <w:rsid w:val="002F341B"/>
    <w:rsid w:val="00333A3F"/>
    <w:rsid w:val="0038682D"/>
    <w:rsid w:val="003A65CF"/>
    <w:rsid w:val="003F5E79"/>
    <w:rsid w:val="003F6E68"/>
    <w:rsid w:val="004029BF"/>
    <w:rsid w:val="00422D2C"/>
    <w:rsid w:val="00452DEA"/>
    <w:rsid w:val="00487579"/>
    <w:rsid w:val="004B0F26"/>
    <w:rsid w:val="004B5B67"/>
    <w:rsid w:val="004C0379"/>
    <w:rsid w:val="004C0DEC"/>
    <w:rsid w:val="004D05D4"/>
    <w:rsid w:val="004F1351"/>
    <w:rsid w:val="00517A98"/>
    <w:rsid w:val="00530AAD"/>
    <w:rsid w:val="00547836"/>
    <w:rsid w:val="00575B10"/>
    <w:rsid w:val="005822F6"/>
    <w:rsid w:val="00595012"/>
    <w:rsid w:val="005B2344"/>
    <w:rsid w:val="005F4F00"/>
    <w:rsid w:val="0061751D"/>
    <w:rsid w:val="006308D8"/>
    <w:rsid w:val="00643A94"/>
    <w:rsid w:val="00650B2F"/>
    <w:rsid w:val="00664514"/>
    <w:rsid w:val="006F02C2"/>
    <w:rsid w:val="007334AD"/>
    <w:rsid w:val="007347D7"/>
    <w:rsid w:val="00744147"/>
    <w:rsid w:val="00767097"/>
    <w:rsid w:val="007834BF"/>
    <w:rsid w:val="007C2960"/>
    <w:rsid w:val="007D03C5"/>
    <w:rsid w:val="007D4664"/>
    <w:rsid w:val="007E1A74"/>
    <w:rsid w:val="007F303E"/>
    <w:rsid w:val="00802C22"/>
    <w:rsid w:val="00813C28"/>
    <w:rsid w:val="00852CDA"/>
    <w:rsid w:val="008602F9"/>
    <w:rsid w:val="00876FF3"/>
    <w:rsid w:val="008A6315"/>
    <w:rsid w:val="008C0A78"/>
    <w:rsid w:val="008E2D57"/>
    <w:rsid w:val="00905EA9"/>
    <w:rsid w:val="009321DF"/>
    <w:rsid w:val="00956F81"/>
    <w:rsid w:val="00981E11"/>
    <w:rsid w:val="009A462A"/>
    <w:rsid w:val="009E1724"/>
    <w:rsid w:val="009F2F6E"/>
    <w:rsid w:val="009F34DD"/>
    <w:rsid w:val="00A46190"/>
    <w:rsid w:val="00A52659"/>
    <w:rsid w:val="00A551DD"/>
    <w:rsid w:val="00A7305E"/>
    <w:rsid w:val="00A85F63"/>
    <w:rsid w:val="00AC43CD"/>
    <w:rsid w:val="00AE27A5"/>
    <w:rsid w:val="00B053D9"/>
    <w:rsid w:val="00B20ECE"/>
    <w:rsid w:val="00B26817"/>
    <w:rsid w:val="00B56492"/>
    <w:rsid w:val="00B75F95"/>
    <w:rsid w:val="00B76823"/>
    <w:rsid w:val="00BD0BBB"/>
    <w:rsid w:val="00C833FF"/>
    <w:rsid w:val="00CC2ADC"/>
    <w:rsid w:val="00CE2C65"/>
    <w:rsid w:val="00CF13D7"/>
    <w:rsid w:val="00D01581"/>
    <w:rsid w:val="00D12684"/>
    <w:rsid w:val="00D22365"/>
    <w:rsid w:val="00D27A70"/>
    <w:rsid w:val="00D76E55"/>
    <w:rsid w:val="00EA5EAF"/>
    <w:rsid w:val="00EB679C"/>
    <w:rsid w:val="00EC16B7"/>
    <w:rsid w:val="00ED7C7D"/>
    <w:rsid w:val="00F07C74"/>
    <w:rsid w:val="00FB5E8D"/>
    <w:rsid w:val="00FD0588"/>
    <w:rsid w:val="00FD5F91"/>
    <w:rsid w:val="00FE369B"/>
    <w:rsid w:val="00FE5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qFormat="1"/>
    <w:lsdException w:name="Signature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qFormat="1"/>
    <w:lsdException w:name="Dat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52659"/>
    <w:pPr>
      <w:spacing w:after="240" w:line="276" w:lineRule="auto"/>
    </w:pPr>
    <w:rPr>
      <w:rFonts w:asciiTheme="minorHAnsi" w:hAnsiTheme="minorHAnsi"/>
      <w:sz w:val="24"/>
      <w:szCs w:val="24"/>
    </w:rPr>
  </w:style>
  <w:style w:type="paragraph" w:styleId="Heading1">
    <w:name w:val="heading 1"/>
    <w:basedOn w:val="Normal"/>
    <w:next w:val="Normal"/>
    <w:rsid w:val="003F5E79"/>
    <w:pPr>
      <w:keepNext/>
      <w:spacing w:before="240" w:after="60"/>
      <w:outlineLvl w:val="0"/>
    </w:pPr>
    <w:rPr>
      <w:rFonts w:asciiTheme="majorHAnsi" w:hAnsiTheme="majorHAnsi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qFormat/>
    <w:rsid w:val="00A52659"/>
    <w:pPr>
      <w:spacing w:after="0"/>
    </w:pPr>
  </w:style>
  <w:style w:type="paragraph" w:styleId="Date">
    <w:name w:val="Date"/>
    <w:basedOn w:val="Normal"/>
    <w:next w:val="Normal"/>
    <w:qFormat/>
    <w:rsid w:val="00981E11"/>
    <w:pPr>
      <w:spacing w:after="480"/>
    </w:pPr>
  </w:style>
  <w:style w:type="character" w:styleId="PlaceholderText">
    <w:name w:val="Placeholder Text"/>
    <w:basedOn w:val="DefaultParagraphFont"/>
    <w:uiPriority w:val="99"/>
    <w:semiHidden/>
    <w:rsid w:val="00A52659"/>
    <w:rPr>
      <w:color w:val="808080"/>
    </w:rPr>
  </w:style>
  <w:style w:type="paragraph" w:styleId="Salutation">
    <w:name w:val="Salutation"/>
    <w:basedOn w:val="Normal"/>
    <w:next w:val="Normal"/>
    <w:qFormat/>
    <w:rsid w:val="00852CDA"/>
    <w:pPr>
      <w:spacing w:before="480"/>
    </w:pPr>
  </w:style>
  <w:style w:type="paragraph" w:styleId="Closing">
    <w:name w:val="Closing"/>
    <w:basedOn w:val="Normal"/>
    <w:qFormat/>
    <w:rsid w:val="00981E11"/>
    <w:pPr>
      <w:spacing w:after="960"/>
    </w:pPr>
  </w:style>
  <w:style w:type="paragraph" w:styleId="BalloonText">
    <w:name w:val="Balloon Text"/>
    <w:basedOn w:val="Normal"/>
    <w:semiHidden/>
    <w:rsid w:val="007834BF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A52659"/>
    <w:pPr>
      <w:tabs>
        <w:tab w:val="center" w:pos="4320"/>
        <w:tab w:val="right" w:pos="8640"/>
      </w:tabs>
      <w:spacing w:after="480"/>
      <w:contextualSpacing/>
    </w:pPr>
  </w:style>
  <w:style w:type="paragraph" w:styleId="Footer">
    <w:name w:val="footer"/>
    <w:basedOn w:val="Normal"/>
    <w:unhideWhenUsed/>
    <w:rsid w:val="00CF13D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unhideWhenUsed/>
    <w:rsid w:val="000B7DA8"/>
  </w:style>
  <w:style w:type="paragraph" w:styleId="NormalWeb">
    <w:name w:val="Normal (Web)"/>
    <w:basedOn w:val="Normal"/>
    <w:uiPriority w:val="99"/>
    <w:semiHidden/>
    <w:unhideWhenUsed/>
    <w:rsid w:val="004D05D4"/>
    <w:pPr>
      <w:spacing w:before="100" w:beforeAutospacing="1" w:after="100" w:afterAutospacing="1" w:line="240" w:lineRule="auto"/>
    </w:pPr>
    <w:rPr>
      <w:rFonts w:ascii="Times New Roman" w:hAnsi="Times New Roman"/>
    </w:rPr>
  </w:style>
  <w:style w:type="character" w:customStyle="1" w:styleId="apple-converted-space">
    <w:name w:val="apple-converted-space"/>
    <w:basedOn w:val="DefaultParagraphFont"/>
    <w:rsid w:val="004D05D4"/>
  </w:style>
  <w:style w:type="character" w:styleId="Hyperlink">
    <w:name w:val="Hyperlink"/>
    <w:basedOn w:val="DefaultParagraphFont"/>
    <w:uiPriority w:val="99"/>
    <w:semiHidden/>
    <w:unhideWhenUsed/>
    <w:rsid w:val="004D05D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qFormat="1"/>
    <w:lsdException w:name="Signature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qFormat="1"/>
    <w:lsdException w:name="Dat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52659"/>
    <w:pPr>
      <w:spacing w:after="240" w:line="276" w:lineRule="auto"/>
    </w:pPr>
    <w:rPr>
      <w:rFonts w:asciiTheme="minorHAnsi" w:hAnsiTheme="minorHAnsi"/>
      <w:sz w:val="24"/>
      <w:szCs w:val="24"/>
    </w:rPr>
  </w:style>
  <w:style w:type="paragraph" w:styleId="Heading1">
    <w:name w:val="heading 1"/>
    <w:basedOn w:val="Normal"/>
    <w:next w:val="Normal"/>
    <w:rsid w:val="003F5E79"/>
    <w:pPr>
      <w:keepNext/>
      <w:spacing w:before="240" w:after="60"/>
      <w:outlineLvl w:val="0"/>
    </w:pPr>
    <w:rPr>
      <w:rFonts w:asciiTheme="majorHAnsi" w:hAnsiTheme="majorHAnsi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qFormat/>
    <w:rsid w:val="00A52659"/>
    <w:pPr>
      <w:spacing w:after="0"/>
    </w:pPr>
  </w:style>
  <w:style w:type="paragraph" w:styleId="Date">
    <w:name w:val="Date"/>
    <w:basedOn w:val="Normal"/>
    <w:next w:val="Normal"/>
    <w:qFormat/>
    <w:rsid w:val="00981E11"/>
    <w:pPr>
      <w:spacing w:after="480"/>
    </w:pPr>
  </w:style>
  <w:style w:type="character" w:styleId="PlaceholderText">
    <w:name w:val="Placeholder Text"/>
    <w:basedOn w:val="DefaultParagraphFont"/>
    <w:uiPriority w:val="99"/>
    <w:semiHidden/>
    <w:rsid w:val="00A52659"/>
    <w:rPr>
      <w:color w:val="808080"/>
    </w:rPr>
  </w:style>
  <w:style w:type="paragraph" w:styleId="Salutation">
    <w:name w:val="Salutation"/>
    <w:basedOn w:val="Normal"/>
    <w:next w:val="Normal"/>
    <w:qFormat/>
    <w:rsid w:val="00852CDA"/>
    <w:pPr>
      <w:spacing w:before="480"/>
    </w:pPr>
  </w:style>
  <w:style w:type="paragraph" w:styleId="Closing">
    <w:name w:val="Closing"/>
    <w:basedOn w:val="Normal"/>
    <w:qFormat/>
    <w:rsid w:val="00981E11"/>
    <w:pPr>
      <w:spacing w:after="960"/>
    </w:pPr>
  </w:style>
  <w:style w:type="paragraph" w:styleId="BalloonText">
    <w:name w:val="Balloon Text"/>
    <w:basedOn w:val="Normal"/>
    <w:semiHidden/>
    <w:rsid w:val="007834BF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A52659"/>
    <w:pPr>
      <w:tabs>
        <w:tab w:val="center" w:pos="4320"/>
        <w:tab w:val="right" w:pos="8640"/>
      </w:tabs>
      <w:spacing w:after="480"/>
      <w:contextualSpacing/>
    </w:pPr>
  </w:style>
  <w:style w:type="paragraph" w:styleId="Footer">
    <w:name w:val="footer"/>
    <w:basedOn w:val="Normal"/>
    <w:unhideWhenUsed/>
    <w:rsid w:val="00CF13D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unhideWhenUsed/>
    <w:rsid w:val="000B7DA8"/>
  </w:style>
  <w:style w:type="paragraph" w:styleId="NormalWeb">
    <w:name w:val="Normal (Web)"/>
    <w:basedOn w:val="Normal"/>
    <w:uiPriority w:val="99"/>
    <w:semiHidden/>
    <w:unhideWhenUsed/>
    <w:rsid w:val="004D05D4"/>
    <w:pPr>
      <w:spacing w:before="100" w:beforeAutospacing="1" w:after="100" w:afterAutospacing="1" w:line="240" w:lineRule="auto"/>
    </w:pPr>
    <w:rPr>
      <w:rFonts w:ascii="Times New Roman" w:hAnsi="Times New Roman"/>
    </w:rPr>
  </w:style>
  <w:style w:type="character" w:customStyle="1" w:styleId="apple-converted-space">
    <w:name w:val="apple-converted-space"/>
    <w:basedOn w:val="DefaultParagraphFont"/>
    <w:rsid w:val="004D05D4"/>
  </w:style>
  <w:style w:type="character" w:styleId="Hyperlink">
    <w:name w:val="Hyperlink"/>
    <w:basedOn w:val="DefaultParagraphFont"/>
    <w:uiPriority w:val="99"/>
    <w:semiHidden/>
    <w:unhideWhenUsed/>
    <w:rsid w:val="004D05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811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1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ray\AppData\Roaming\Microsoft\Templates\MayLetAgains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BEF8D124-ACF6-44A1-9392-B27A5446653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MayLetAgainst</Template>
  <TotalTime>0</TotalTime>
  <Pages>2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Expression of concern to official</vt:lpstr>
    </vt:vector>
  </TitlesOfParts>
  <Company>Cisco Systems</Company>
  <LinksUpToDate>false</LinksUpToDate>
  <CharactersWithSpaces>2117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Expression of concern to official</dc:title>
  <dc:creator>Lambodar Ray (laray)</dc:creator>
  <cp:lastModifiedBy>Lambodar Ray (laray)</cp:lastModifiedBy>
  <cp:revision>2</cp:revision>
  <cp:lastPrinted>2002-01-25T00:21:00Z</cp:lastPrinted>
  <dcterms:created xsi:type="dcterms:W3CDTF">2015-11-07T12:52:00Z</dcterms:created>
  <dcterms:modified xsi:type="dcterms:W3CDTF">2015-11-07T12:52:00Z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TC060891821033</vt:lpwstr>
  </property>
</Properties>
</file>